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1A" w:rsidRDefault="006F0E1A" w:rsidP="00643A94">
      <w:pPr>
        <w:pStyle w:val="SenderAddress"/>
      </w:pPr>
      <w:r>
        <w:t>Rebecca Raymond</w:t>
      </w:r>
    </w:p>
    <w:p w:rsidR="0021430B" w:rsidRDefault="006F0E1A" w:rsidP="00643A94">
      <w:pPr>
        <w:pStyle w:val="SenderAddress"/>
      </w:pPr>
      <w:r>
        <w:t>Minshew Elementary</w:t>
      </w:r>
    </w:p>
    <w:p w:rsidR="00FD5F91" w:rsidRDefault="006F0E1A" w:rsidP="00643A94">
      <w:pPr>
        <w:pStyle w:val="SenderAddress"/>
      </w:pPr>
      <w:r>
        <w:t>300 Joplin Dr.</w:t>
      </w:r>
      <w:r>
        <w:tab/>
      </w:r>
    </w:p>
    <w:p w:rsidR="00FD5F91" w:rsidRDefault="00C2556D" w:rsidP="00643A94">
      <w:pPr>
        <w:pStyle w:val="SenderAddress"/>
      </w:pPr>
      <w:r>
        <w:t>McKinney</w:t>
      </w:r>
      <w:r w:rsidR="006F0E1A">
        <w:t>, Texas</w:t>
      </w:r>
      <w:r>
        <w:t xml:space="preserve"> 75071</w:t>
      </w:r>
    </w:p>
    <w:p w:rsidR="00BD0BBB" w:rsidRPr="00BD0BBB" w:rsidRDefault="003D69F4" w:rsidP="00BD0BBB">
      <w:pPr>
        <w:pStyle w:val="Date"/>
      </w:pPr>
      <w:fldSimple w:instr=" CREATEDATE  \@ &quot;MMMM d, yyyy&quot;  \* MERGEFORMAT ">
        <w:r w:rsidR="006F0E1A">
          <w:rPr>
            <w:noProof/>
          </w:rPr>
          <w:t>October 13, 2009</w:t>
        </w:r>
      </w:fldSimple>
    </w:p>
    <w:p w:rsidR="006D11DE" w:rsidRDefault="002611C8" w:rsidP="006D11DE">
      <w:r>
        <w:t>Laura Logsdon</w:t>
      </w:r>
    </w:p>
    <w:p w:rsidR="002611C8" w:rsidRDefault="002611C8" w:rsidP="006D11DE">
      <w:r>
        <w:t>McKinney Pain and Wellness Center</w:t>
      </w:r>
    </w:p>
    <w:p w:rsidR="002611C8" w:rsidRDefault="002611C8" w:rsidP="006D11DE">
      <w:r>
        <w:t>2600 El Dorado Pkwy.  Ste. 100</w:t>
      </w:r>
    </w:p>
    <w:p w:rsidR="002611C8" w:rsidRPr="006D11DE" w:rsidRDefault="002611C8" w:rsidP="006D11DE">
      <w:r>
        <w:t>McKinney, Texas 75070</w:t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="002611C8">
        <w:t>Laura Logsdon</w:t>
      </w:r>
      <w:r w:rsidR="00C2556D">
        <w:t>,</w:t>
      </w:r>
    </w:p>
    <w:p w:rsidR="006F0E1A" w:rsidRDefault="006F0E1A" w:rsidP="00C2556D">
      <w:pPr>
        <w:autoSpaceDE w:val="0"/>
        <w:autoSpaceDN w:val="0"/>
        <w:adjustRightInd w:val="0"/>
        <w:spacing w:line="276" w:lineRule="auto"/>
      </w:pPr>
      <w:r>
        <w:t xml:space="preserve">The Minshew Elementary Science Fair is soon approaching and we </w:t>
      </w:r>
      <w:r w:rsidR="006D11DE">
        <w:t xml:space="preserve">are </w:t>
      </w:r>
      <w:r>
        <w:t>request</w:t>
      </w:r>
      <w:r w:rsidR="006D11DE">
        <w:t>ing</w:t>
      </w:r>
      <w:r>
        <w:t xml:space="preserve"> your help for judging our projects.  </w:t>
      </w:r>
      <w:r w:rsidR="006D11DE">
        <w:t>We have chosen you because you</w:t>
      </w:r>
      <w:r>
        <w:t xml:space="preserve"> have either participated as a judge before or someone felt you would be a perfect candidate to be a judge.</w:t>
      </w:r>
    </w:p>
    <w:p w:rsidR="006F0E1A" w:rsidRDefault="006F0E1A" w:rsidP="00C2556D">
      <w:pPr>
        <w:autoSpaceDE w:val="0"/>
        <w:autoSpaceDN w:val="0"/>
        <w:adjustRightInd w:val="0"/>
        <w:spacing w:line="276" w:lineRule="auto"/>
      </w:pPr>
    </w:p>
    <w:p w:rsidR="00014801" w:rsidRDefault="006F0E1A" w:rsidP="00C2556D">
      <w:pPr>
        <w:autoSpaceDE w:val="0"/>
        <w:autoSpaceDN w:val="0"/>
        <w:adjustRightInd w:val="0"/>
        <w:spacing w:line="276" w:lineRule="auto"/>
      </w:pPr>
      <w:r>
        <w:t xml:space="preserve">As you may already know, serving as a judge is a rewarding experience and provides students with an opportunity to share their projects with a science expert like yourself.  </w:t>
      </w:r>
      <w:r w:rsidR="00014801" w:rsidRPr="00014801">
        <w:t xml:space="preserve">Would you like to help us make a difference? </w:t>
      </w:r>
      <w:r>
        <w:t xml:space="preserve"> </w:t>
      </w:r>
      <w:r w:rsidR="00014801" w:rsidRPr="00014801">
        <w:t>We need people like you to donate time, energy, and experience in a</w:t>
      </w:r>
      <w:r>
        <w:t>n eff</w:t>
      </w:r>
      <w:r w:rsidR="00795814">
        <w:t>ort to create future scientists.</w:t>
      </w:r>
      <w:r w:rsidR="00C2556D">
        <w:t xml:space="preserve">  </w:t>
      </w:r>
      <w:r w:rsidR="00014801" w:rsidRPr="00014801">
        <w:t xml:space="preserve">Together, we will be able to help many of </w:t>
      </w:r>
      <w:r>
        <w:t>our students</w:t>
      </w:r>
      <w:r w:rsidR="00014801" w:rsidRPr="00014801">
        <w:t xml:space="preserve"> work toward a brighter future with </w:t>
      </w:r>
      <w:r>
        <w:t xml:space="preserve">this </w:t>
      </w:r>
      <w:r w:rsidR="00795814">
        <w:t>great learning experience</w:t>
      </w:r>
      <w:r w:rsidR="00014801" w:rsidRPr="00014801">
        <w:t xml:space="preserve">. </w:t>
      </w:r>
      <w:r w:rsidR="00795814">
        <w:t xml:space="preserve"> </w:t>
      </w:r>
      <w:r w:rsidR="00014801" w:rsidRPr="00014801">
        <w:t xml:space="preserve">Our </w:t>
      </w:r>
      <w:r>
        <w:t>past judges</w:t>
      </w:r>
      <w:r w:rsidR="00014801" w:rsidRPr="00014801">
        <w:t xml:space="preserve"> say they </w:t>
      </w:r>
      <w:r w:rsidR="006D11DE">
        <w:t>have felt</w:t>
      </w:r>
      <w:r w:rsidR="00014801" w:rsidRPr="00014801">
        <w:t xml:space="preserve"> rewarded many times over for the help they provide in making a di</w:t>
      </w:r>
      <w:r>
        <w:t>fference in the lives of others!</w:t>
      </w:r>
    </w:p>
    <w:p w:rsidR="00C2556D" w:rsidRDefault="00C2556D" w:rsidP="00C2556D">
      <w:pPr>
        <w:pStyle w:val="BodyText"/>
        <w:spacing w:line="276" w:lineRule="auto"/>
      </w:pPr>
    </w:p>
    <w:p w:rsidR="00C2556D" w:rsidRDefault="00795814" w:rsidP="00C2556D">
      <w:pPr>
        <w:pStyle w:val="BodyText"/>
        <w:spacing w:line="276" w:lineRule="auto"/>
      </w:pPr>
      <w:r>
        <w:t>The Science Fair is Thursday, November 19</w:t>
      </w:r>
      <w:r w:rsidRPr="00795814">
        <w:rPr>
          <w:vertAlign w:val="superscript"/>
        </w:rPr>
        <w:t>th</w:t>
      </w:r>
      <w:r>
        <w:t>.  Judging will take place from 4:30 to 5:30.  Drinks and cookies will be provided.</w:t>
      </w:r>
      <w:r w:rsidR="00C2556D">
        <w:t xml:space="preserve">  </w:t>
      </w:r>
      <w:r>
        <w:t>Please contact me</w:t>
      </w:r>
      <w:r w:rsidR="00014801" w:rsidRPr="00014801">
        <w:t xml:space="preserve"> today at </w:t>
      </w:r>
      <w:r w:rsidR="00C2556D">
        <w:t xml:space="preserve">469-742-7300 or </w:t>
      </w:r>
      <w:hyperlink r:id="rId7" w:history="1">
        <w:r w:rsidRPr="00795814">
          <w:rPr>
            <w:rStyle w:val="Hyperlink"/>
            <w:color w:val="auto"/>
            <w:u w:val="none"/>
          </w:rPr>
          <w:t>rraymond@mckinneyisd.net</w:t>
        </w:r>
      </w:hyperlink>
      <w:r>
        <w:t xml:space="preserve"> </w:t>
      </w:r>
      <w:r w:rsidR="00C2556D">
        <w:t xml:space="preserve">  </w:t>
      </w:r>
      <w:r w:rsidR="00014801" w:rsidRPr="00014801">
        <w:t xml:space="preserve">to </w:t>
      </w:r>
      <w:r>
        <w:t xml:space="preserve">sign up as a judge or </w:t>
      </w:r>
      <w:r w:rsidR="006D11DE">
        <w:t xml:space="preserve">to </w:t>
      </w:r>
      <w:r>
        <w:t xml:space="preserve">provide any other leads for </w:t>
      </w:r>
      <w:r w:rsidR="006D11DE">
        <w:t xml:space="preserve">possible </w:t>
      </w:r>
      <w:r>
        <w:t>judges.</w:t>
      </w:r>
    </w:p>
    <w:p w:rsidR="00272AE7" w:rsidRDefault="00795814" w:rsidP="00C2556D">
      <w:pPr>
        <w:pStyle w:val="BodyText"/>
        <w:spacing w:line="276" w:lineRule="auto"/>
      </w:pPr>
      <w:r>
        <w:t>Thank you for your time and I</w:t>
      </w:r>
      <w:r w:rsidR="00014801" w:rsidRPr="00014801">
        <w:t xml:space="preserve"> look forward to hearing from you!</w:t>
      </w:r>
    </w:p>
    <w:p w:rsidR="00FD5F91" w:rsidRDefault="00D27A70" w:rsidP="00C2556D">
      <w:pPr>
        <w:pStyle w:val="Closing"/>
        <w:spacing w:line="276" w:lineRule="auto"/>
      </w:pPr>
      <w:r>
        <w:t>Sincerely,</w:t>
      </w:r>
    </w:p>
    <w:p w:rsidR="00FD5F91" w:rsidRDefault="00795814" w:rsidP="00FD5F91">
      <w:pPr>
        <w:pStyle w:val="Signature"/>
      </w:pPr>
      <w:r>
        <w:t>Rebecca Raymond</w:t>
      </w:r>
    </w:p>
    <w:p w:rsidR="00795814" w:rsidRDefault="00795814" w:rsidP="00014801">
      <w:pPr>
        <w:pStyle w:val="Signature"/>
      </w:pPr>
      <w:r>
        <w:t>2</w:t>
      </w:r>
      <w:r w:rsidRPr="00795814">
        <w:rPr>
          <w:vertAlign w:val="superscript"/>
        </w:rPr>
        <w:t>nd</w:t>
      </w:r>
      <w:r>
        <w:t xml:space="preserve"> Grade Teacher</w:t>
      </w:r>
    </w:p>
    <w:p w:rsidR="00795814" w:rsidRDefault="00795814" w:rsidP="00014801">
      <w:pPr>
        <w:pStyle w:val="Signature"/>
      </w:pPr>
      <w:r>
        <w:t>Science Team Member</w:t>
      </w:r>
    </w:p>
    <w:sectPr w:rsidR="00795814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31" w:rsidRDefault="00FB3E31">
      <w:r>
        <w:separator/>
      </w:r>
    </w:p>
  </w:endnote>
  <w:endnote w:type="continuationSeparator" w:id="0">
    <w:p w:rsidR="00FB3E31" w:rsidRDefault="00FB3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31" w:rsidRDefault="00FB3E31">
      <w:r>
        <w:separator/>
      </w:r>
    </w:p>
  </w:footnote>
  <w:footnote w:type="continuationSeparator" w:id="0">
    <w:p w:rsidR="00FB3E31" w:rsidRDefault="00FB3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20" w:rsidRPr="000B7DA8" w:rsidRDefault="003D69F4" w:rsidP="000B7DA8">
    <w:pPr>
      <w:pStyle w:val="Header"/>
    </w:pPr>
    <w:r w:rsidRPr="000B7DA8">
      <w:fldChar w:fldCharType="begin"/>
    </w:r>
    <w:r w:rsidR="00A56D20" w:rsidRPr="000B7DA8">
      <w:instrText>MACROBUTTON DoFieldClick [Recipient Name]</w:instrText>
    </w:r>
    <w:r w:rsidRPr="000B7DA8">
      <w:fldChar w:fldCharType="end"/>
    </w:r>
    <w:r w:rsidR="00A56D20">
      <w:br/>
    </w:r>
    <w:fldSimple w:instr="CREATEDATE  \@ &quot;MMMM d, yyyy&quot;  \* MERGEFORMAT">
      <w:r w:rsidR="002611C8">
        <w:rPr>
          <w:noProof/>
        </w:rPr>
        <w:t>October 13, 2009</w:t>
      </w:r>
    </w:fldSimple>
    <w:r w:rsidR="00A56D20">
      <w:br/>
      <w:t xml:space="preserve">Page </w:t>
    </w:r>
    <w:r w:rsidRPr="000B7DA8">
      <w:rPr>
        <w:rStyle w:val="PageNumber"/>
      </w:rPr>
      <w:fldChar w:fldCharType="begin"/>
    </w:r>
    <w:r w:rsidR="00A56D20"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 w:rsidR="00C2556D"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attachedTemplate r:id="rId1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814"/>
    <w:rsid w:val="00014801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11C8"/>
    <w:rsid w:val="00267CC0"/>
    <w:rsid w:val="00272AE7"/>
    <w:rsid w:val="002F341B"/>
    <w:rsid w:val="00333A3F"/>
    <w:rsid w:val="003936E5"/>
    <w:rsid w:val="003A65CF"/>
    <w:rsid w:val="003D69F4"/>
    <w:rsid w:val="004029BF"/>
    <w:rsid w:val="00422D2C"/>
    <w:rsid w:val="00452DEA"/>
    <w:rsid w:val="004B5B67"/>
    <w:rsid w:val="00517A98"/>
    <w:rsid w:val="00530AAD"/>
    <w:rsid w:val="00575B10"/>
    <w:rsid w:val="005976F0"/>
    <w:rsid w:val="005B2344"/>
    <w:rsid w:val="005F4F00"/>
    <w:rsid w:val="0061751D"/>
    <w:rsid w:val="006308D8"/>
    <w:rsid w:val="00643A94"/>
    <w:rsid w:val="00650B2F"/>
    <w:rsid w:val="00655D90"/>
    <w:rsid w:val="006D11DE"/>
    <w:rsid w:val="006F02C2"/>
    <w:rsid w:val="006F0E1A"/>
    <w:rsid w:val="007334AD"/>
    <w:rsid w:val="007347D7"/>
    <w:rsid w:val="00744147"/>
    <w:rsid w:val="00767097"/>
    <w:rsid w:val="007834BF"/>
    <w:rsid w:val="00795814"/>
    <w:rsid w:val="007C2960"/>
    <w:rsid w:val="007D03C5"/>
    <w:rsid w:val="007F303E"/>
    <w:rsid w:val="007F5742"/>
    <w:rsid w:val="00852CDA"/>
    <w:rsid w:val="00876FF3"/>
    <w:rsid w:val="00886CFC"/>
    <w:rsid w:val="008C0A78"/>
    <w:rsid w:val="009321DF"/>
    <w:rsid w:val="00956F81"/>
    <w:rsid w:val="00981E11"/>
    <w:rsid w:val="009A462A"/>
    <w:rsid w:val="009E1724"/>
    <w:rsid w:val="009F2F6E"/>
    <w:rsid w:val="009F34DD"/>
    <w:rsid w:val="00A46190"/>
    <w:rsid w:val="00A56D20"/>
    <w:rsid w:val="00AE27A5"/>
    <w:rsid w:val="00B26817"/>
    <w:rsid w:val="00B76823"/>
    <w:rsid w:val="00BD0BBB"/>
    <w:rsid w:val="00C2556D"/>
    <w:rsid w:val="00C833FF"/>
    <w:rsid w:val="00CC2ADC"/>
    <w:rsid w:val="00CE2C65"/>
    <w:rsid w:val="00CF13D7"/>
    <w:rsid w:val="00D12684"/>
    <w:rsid w:val="00D27A70"/>
    <w:rsid w:val="00EA5EAF"/>
    <w:rsid w:val="00F07C74"/>
    <w:rsid w:val="00FB3E31"/>
    <w:rsid w:val="00FD0588"/>
    <w:rsid w:val="00FD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Hyperlink">
    <w:name w:val="Hyperlink"/>
    <w:basedOn w:val="DefaultParagraphFont"/>
    <w:rsid w:val="007958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raymond@mckinneyis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aymond\Application%20Data\Microsoft\Templates\Request%20for%20volunteer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Request for volunteers</Template>
  <TotalTime>69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cp:lastPrinted>2009-10-14T13:13:00Z</cp:lastPrinted>
  <dcterms:created xsi:type="dcterms:W3CDTF">2009-10-13T17:45:00Z</dcterms:created>
  <dcterms:modified xsi:type="dcterms:W3CDTF">2009-10-14T13:16:00Z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TC060891771033</vt:lpwstr>
  </property>
</Properties>
</file>